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1FA" w:rsidRDefault="00FE01FA" w:rsidP="00FE01FA">
      <w:pPr>
        <w:pStyle w:val="Div"/>
        <w:spacing w:after="280" w:afterAutospacing="1"/>
        <w:rPr>
          <w:lang w:val="en-US"/>
        </w:rPr>
      </w:pPr>
      <w:r>
        <w:rPr>
          <w:lang w:val="en-US"/>
        </w:rPr>
        <w:t>David Rodgers</w:t>
      </w:r>
    </w:p>
    <w:p w:rsidR="00FE01FA" w:rsidRDefault="00FE01FA" w:rsidP="00FE01FA">
      <w:pPr>
        <w:pStyle w:val="Div"/>
        <w:spacing w:after="280" w:afterAutospacing="1"/>
        <w:rPr>
          <w:lang w:val="en-US"/>
        </w:rPr>
      </w:pPr>
      <w:r>
        <w:rPr>
          <w:lang w:val="en-US"/>
        </w:rPr>
        <w:t>Mrs. Holmgren</w:t>
      </w:r>
    </w:p>
    <w:p w:rsidR="00FE01FA" w:rsidRDefault="00FE01FA" w:rsidP="00FE01FA">
      <w:pPr>
        <w:pStyle w:val="Div"/>
        <w:spacing w:after="280" w:afterAutospacing="1"/>
        <w:rPr>
          <w:lang w:val="en-US"/>
        </w:rPr>
      </w:pPr>
      <w:r>
        <w:rPr>
          <w:lang w:val="en-US"/>
        </w:rPr>
        <w:t>English I</w:t>
      </w:r>
    </w:p>
    <w:p w:rsidR="00FE01FA" w:rsidRPr="00FE01FA" w:rsidRDefault="00FE01FA" w:rsidP="00FE01FA">
      <w:pPr>
        <w:pStyle w:val="Div"/>
        <w:spacing w:after="280" w:afterAutospacing="1"/>
        <w:rPr>
          <w:lang w:val="en-US"/>
        </w:rPr>
      </w:pPr>
      <w:r>
        <w:rPr>
          <w:lang w:val="en-US"/>
        </w:rPr>
        <w:t>31 March 2010</w:t>
      </w:r>
    </w:p>
    <w:p w:rsidR="00FE01FA" w:rsidRPr="00FE01FA" w:rsidRDefault="00833FBA" w:rsidP="00FE01FA">
      <w:pPr>
        <w:pStyle w:val="Div"/>
        <w:spacing w:after="280" w:afterAutospacing="1"/>
        <w:jc w:val="center"/>
        <w:rPr>
          <w:b/>
          <w:u w:val="single"/>
          <w:lang w:val="en-US"/>
        </w:rPr>
      </w:pPr>
      <w:r w:rsidRPr="00FE01FA">
        <w:rPr>
          <w:b/>
          <w:u w:val="single"/>
        </w:rPr>
        <w:t>Auctioning off Impatience</w:t>
      </w:r>
    </w:p>
    <w:p w:rsidR="00000000" w:rsidRDefault="00833FBA">
      <w:pPr>
        <w:spacing w:after="280" w:afterAutospacing="1"/>
      </w:pPr>
      <w:r>
        <w:br/>
        <w:t>[At an Auction]</w:t>
      </w:r>
      <w:r>
        <w:br/>
      </w:r>
      <w:r>
        <w:br/>
        <w:t>[Noise of crowd]</w:t>
      </w:r>
      <w:r>
        <w:br/>
      </w:r>
      <w:r>
        <w:br/>
        <w:t>Jacob: [Gavel pounding] Order, order...Welcome to the annual Sheep-Herder's Auction...today we have a bowl of lentil stew and some bread.  We'll start the bidding at one sheep's skin.</w:t>
      </w:r>
      <w:r>
        <w:br/>
      </w:r>
      <w:r>
        <w:br/>
        <w:t>Man 1: T</w:t>
      </w:r>
      <w:r>
        <w:t>wo sheep's skins!</w:t>
      </w:r>
      <w:r>
        <w:br/>
      </w:r>
      <w:r>
        <w:br/>
        <w:t>Jacob: Alright that's two sheep's skins for a bowl of lentil stew and some bread from the man in the red on the right. Two sheep skins going once....Going--</w:t>
      </w:r>
      <w:r>
        <w:br/>
      </w:r>
      <w:r>
        <w:br/>
        <w:t>Man 2: Wait! One female concubine!</w:t>
      </w:r>
      <w:r>
        <w:br/>
      </w:r>
      <w:r>
        <w:br/>
        <w:t xml:space="preserve">Jacob: One female concubine! Thank you sir </w:t>
      </w:r>
      <w:r>
        <w:t>on the left! Anyone to bid higher?</w:t>
      </w:r>
      <w:r>
        <w:br/>
      </w:r>
      <w:r>
        <w:br/>
        <w:t>Man 1: You can't out do me....3 herds of sheep!</w:t>
      </w:r>
      <w:r>
        <w:br/>
      </w:r>
      <w:r>
        <w:br/>
        <w:t>Man 2: Oh no you don't...I'll put 10 herds of sheep on that bowl of lentil stew and that bread.</w:t>
      </w:r>
      <w:r>
        <w:br/>
      </w:r>
      <w:r>
        <w:br/>
        <w:t>Jacob: 10 whole herds of sheep for that lentil stew? are you sure thats it</w:t>
      </w:r>
      <w:r>
        <w:t>? I mean it's fresh, and we got some warm bread to go with it.</w:t>
      </w:r>
      <w:r>
        <w:br/>
      </w:r>
      <w:r>
        <w:br/>
        <w:t>Man1: He's right! I think 20 herds plus my first wife is more like it! [muttering under his breath] that old hag doesn't do anything anyways...</w:t>
      </w:r>
      <w:r>
        <w:br/>
      </w:r>
      <w:r>
        <w:br/>
        <w:t>Jacob: Ok you guys are getting better but still</w:t>
      </w:r>
      <w:r>
        <w:t xml:space="preserve"> how much is your hunger really worth? be honest...</w:t>
      </w:r>
      <w:r>
        <w:br/>
      </w:r>
      <w:r>
        <w:br/>
        <w:t>Man 2: My hunger's worth my whole herds of cattle--</w:t>
      </w:r>
      <w:r>
        <w:br/>
      </w:r>
      <w:r>
        <w:br/>
        <w:t>Man 1: My family--</w:t>
      </w:r>
      <w:r>
        <w:br/>
      </w:r>
      <w:r>
        <w:br/>
        <w:t>Man 2: My entire estate--</w:t>
      </w:r>
      <w:r>
        <w:br/>
      </w:r>
      <w:r>
        <w:br/>
      </w:r>
      <w:r>
        <w:lastRenderedPageBreak/>
        <w:t>[Door Opening]</w:t>
      </w:r>
      <w:r>
        <w:br/>
      </w:r>
    </w:p>
    <w:p w:rsidR="00000000" w:rsidRDefault="00833FBA">
      <w:pPr>
        <w:pStyle w:val="Div"/>
        <w:spacing w:after="280" w:afterAutospacing="1"/>
      </w:pPr>
      <w:r>
        <w:t>[Esau staggers in]</w:t>
      </w:r>
      <w:r>
        <w:br/>
      </w:r>
    </w:p>
    <w:p w:rsidR="00000000" w:rsidRDefault="00833FBA">
      <w:pPr>
        <w:pStyle w:val="Div"/>
        <w:spacing w:after="280" w:afterAutospacing="1"/>
      </w:pPr>
      <w:r>
        <w:t>[Door slamming shut]</w:t>
      </w:r>
      <w:r>
        <w:br/>
      </w:r>
      <w:r>
        <w:br/>
        <w:t>Esau: What's going on here?!</w:t>
      </w:r>
      <w:r>
        <w:br/>
      </w:r>
      <w:r>
        <w:br/>
        <w:t xml:space="preserve">Jacob: [Matter </w:t>
      </w:r>
      <w:r>
        <w:t xml:space="preserve">of factly] Well, these two nice men were just bidding on this bowl of lentil stew and warm bread I made...right out of the oven...we're up to an entire estate! but still...[personally directed at Esau] don't you think it could go higher </w:t>
      </w:r>
      <w:r>
        <w:rPr>
          <w:i/>
        </w:rPr>
        <w:t>Esau</w:t>
      </w:r>
      <w:r>
        <w:t>?</w:t>
      </w:r>
      <w:r>
        <w:br/>
      </w:r>
      <w:r>
        <w:br/>
        <w:t>Esau: [sputt</w:t>
      </w:r>
      <w:r>
        <w:t>ering] well, well, I mean I'm starved but what do I have in return...? I got livestock, money, property, my wives, you want them? or my birthright or--</w:t>
      </w:r>
      <w:r>
        <w:br/>
      </w:r>
      <w:r>
        <w:br/>
        <w:t>Jacob: What was the last one...?</w:t>
      </w:r>
      <w:r>
        <w:br/>
      </w:r>
      <w:r>
        <w:br/>
        <w:t>Esau: uhh my uh birthright? yeah yeah sure take it...I'm famished, ju</w:t>
      </w:r>
      <w:r>
        <w:t>st got back from hunting</w:t>
      </w:r>
      <w:r>
        <w:br/>
      </w:r>
      <w:r>
        <w:br/>
        <w:t>Jacob: ok we have one birthright for stew and bread.  anyone to raise?</w:t>
      </w:r>
      <w:r>
        <w:br/>
      </w:r>
      <w:r>
        <w:br/>
        <w:t xml:space="preserve">Man 1 and Man 2: [muttering amongst themselves]  </w:t>
      </w:r>
    </w:p>
    <w:p w:rsidR="00000000" w:rsidRDefault="00833FBA">
      <w:pPr>
        <w:pStyle w:val="Div"/>
        <w:spacing w:after="280" w:afterAutospacing="1"/>
      </w:pPr>
      <w:r>
        <w:t xml:space="preserve">Man 1: You're Crazy! </w:t>
      </w:r>
    </w:p>
    <w:p w:rsidR="00000000" w:rsidRDefault="00833FBA">
      <w:pPr>
        <w:pStyle w:val="Div"/>
        <w:spacing w:after="280" w:afterAutospacing="1"/>
      </w:pPr>
      <w:r>
        <w:t xml:space="preserve">Man 2: Even your hunger isn't worth your birthright!!!  What'll your father think?! </w:t>
      </w:r>
    </w:p>
    <w:p w:rsidR="00833FBA" w:rsidRDefault="00833FBA">
      <w:pPr>
        <w:pStyle w:val="Div"/>
        <w:spacing w:after="280" w:afterAutospacing="1"/>
      </w:pPr>
      <w:r>
        <w:t>E</w:t>
      </w:r>
      <w:r>
        <w:t>sau: Silence you deliberate fools!!  </w:t>
      </w:r>
      <w:r>
        <w:br/>
      </w:r>
      <w:r>
        <w:br/>
        <w:t>Jacob: [dramatic music] One birthright going once!  twice!  Three times!!  [gavel] And sold to my crazy, hairy brother in the hunter's attire.</w:t>
      </w:r>
      <w:r>
        <w:br/>
      </w:r>
    </w:p>
    <w:sectPr w:rsidR="00833FBA">
      <w:head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FBA" w:rsidRDefault="00833FBA" w:rsidP="00FE01FA">
      <w:r>
        <w:separator/>
      </w:r>
    </w:p>
  </w:endnote>
  <w:endnote w:type="continuationSeparator" w:id="0">
    <w:p w:rsidR="00833FBA" w:rsidRDefault="00833FBA" w:rsidP="00FE0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FBA" w:rsidRDefault="00833FBA" w:rsidP="00FE01FA">
      <w:r>
        <w:separator/>
      </w:r>
    </w:p>
  </w:footnote>
  <w:footnote w:type="continuationSeparator" w:id="0">
    <w:p w:rsidR="00833FBA" w:rsidRDefault="00833FBA" w:rsidP="00FE0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1FA" w:rsidRDefault="00FE01FA">
    <w:pPr>
      <w:pStyle w:val="Header"/>
      <w:jc w:val="right"/>
    </w:pPr>
    <w:r>
      <w:rPr>
        <w:lang w:val="en-US"/>
      </w:rPr>
      <w:t xml:space="preserve"> Rodgers </w:t>
    </w:r>
    <w:fldSimple w:instr=" PAGE   \* MERGEFORMAT ">
      <w:r w:rsidR="007B367A">
        <w:rPr>
          <w:noProof/>
        </w:rPr>
        <w:t>1</w:t>
      </w:r>
    </w:fldSimple>
  </w:p>
  <w:p w:rsidR="00FE01FA" w:rsidRDefault="00FE01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1FA"/>
    <w:rsid w:val="007B367A"/>
    <w:rsid w:val="00833FBA"/>
    <w:rsid w:val="00FE01FA"/>
    <w:rsid w:val="00FF1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805BCE"/>
    <w:pPr>
      <w:shd w:val="solid" w:color="FFFFFF" w:fill="auto"/>
    </w:pPr>
    <w:rPr>
      <w:color w:val="000000"/>
      <w:sz w:val="24"/>
      <w:szCs w:val="24"/>
      <w:shd w:val="solid" w:color="FFFFFF" w:fill="auto"/>
      <w:lang w:val="ru-RU" w:eastAsia="ru-RU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90" w:after="90"/>
      <w:ind w:left="90" w:right="90"/>
      <w:outlineLvl w:val="0"/>
    </w:pPr>
    <w:rPr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90" w:after="90"/>
      <w:ind w:left="90" w:right="9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90" w:after="90"/>
      <w:ind w:left="90" w:right="9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90" w:after="90"/>
      <w:ind w:left="90" w:right="90"/>
      <w:outlineLvl w:val="3"/>
    </w:pPr>
    <w:rPr>
      <w:b/>
      <w:bCs/>
      <w:sz w:val="20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90" w:after="90"/>
      <w:ind w:left="90" w:right="90"/>
      <w:outlineLvl w:val="4"/>
    </w:pPr>
    <w:rPr>
      <w:b/>
      <w:bCs/>
      <w:i/>
      <w:iCs/>
      <w:sz w:val="1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90" w:after="90"/>
      <w:ind w:left="90" w:right="90"/>
      <w:outlineLvl w:val="5"/>
    </w:pPr>
    <w:rPr>
      <w:b/>
      <w:bCs/>
      <w:sz w:val="16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ritely-toc-lower-roman">
    <w:name w:val="writely-toc-lower-roman"/>
    <w:basedOn w:val="Normal"/>
  </w:style>
  <w:style w:type="paragraph" w:customStyle="1" w:styleId="Tr">
    <w:name w:val="Tr"/>
    <w:basedOn w:val="Normal"/>
  </w:style>
  <w:style w:type="paragraph" w:customStyle="1" w:styleId="Img">
    <w:name w:val="Img"/>
    <w:basedOn w:val="Normal"/>
  </w:style>
  <w:style w:type="paragraph" w:customStyle="1" w:styleId="Div">
    <w:name w:val="Div"/>
    <w:basedOn w:val="Normal"/>
  </w:style>
  <w:style w:type="paragraph" w:customStyle="1" w:styleId="webkit-indent-blockquote">
    <w:name w:val="webkit-indent-blockquote"/>
    <w:basedOn w:val="Normal"/>
  </w:style>
  <w:style w:type="paragraph" w:customStyle="1" w:styleId="writely-toc-disc">
    <w:name w:val="writely-toc-disc"/>
    <w:basedOn w:val="Normal"/>
  </w:style>
  <w:style w:type="paragraph" w:customStyle="1" w:styleId="Ol">
    <w:name w:val="Ol"/>
    <w:basedOn w:val="Normal"/>
  </w:style>
  <w:style w:type="paragraph" w:customStyle="1" w:styleId="writely-toc-decimal">
    <w:name w:val="writely-toc-decimal"/>
    <w:basedOn w:val="Normal"/>
  </w:style>
  <w:style w:type="paragraph" w:customStyle="1" w:styleId="Option">
    <w:name w:val="Option"/>
    <w:basedOn w:val="Normal"/>
  </w:style>
  <w:style w:type="paragraph" w:customStyle="1" w:styleId="Ul">
    <w:name w:val="Ul"/>
    <w:basedOn w:val="Normal"/>
  </w:style>
  <w:style w:type="paragraph" w:customStyle="1" w:styleId="Select">
    <w:name w:val="Select"/>
    <w:basedOn w:val="Normal"/>
  </w:style>
  <w:style w:type="paragraph" w:customStyle="1" w:styleId="writely-toc-lower-alpha">
    <w:name w:val="writely-toc-lower-alpha"/>
    <w:basedOn w:val="Normal"/>
  </w:style>
  <w:style w:type="paragraph" w:customStyle="1" w:styleId="Blockquote">
    <w:name w:val="Blockquote"/>
    <w:basedOn w:val="Normal"/>
    <w:pPr>
      <w:pBdr>
        <w:top w:val="dashSmallGap" w:sz="6" w:space="7" w:color="DDDDDD"/>
        <w:left w:val="dashSmallGap" w:sz="6" w:space="7" w:color="DDDDDD"/>
        <w:bottom w:val="dashSmallGap" w:sz="6" w:space="7" w:color="DDDDDD"/>
        <w:right w:val="dashSmallGap" w:sz="6" w:space="7" w:color="DDDDDD"/>
      </w:pBdr>
    </w:pPr>
    <w:rPr>
      <w:bdr w:val="dashSmallGap" w:sz="6" w:space="0" w:color="DDDDDD"/>
    </w:rPr>
  </w:style>
  <w:style w:type="paragraph" w:customStyle="1" w:styleId="writely-toc-upper-alpha">
    <w:name w:val="writely-toc-upper-alpha"/>
    <w:basedOn w:val="Normal"/>
  </w:style>
  <w:style w:type="paragraph" w:customStyle="1" w:styleId="Table">
    <w:name w:val="Table"/>
    <w:basedOn w:val="Normal"/>
  </w:style>
  <w:style w:type="paragraph" w:customStyle="1" w:styleId="Li">
    <w:name w:val="Li"/>
    <w:basedOn w:val="Normal"/>
  </w:style>
  <w:style w:type="paragraph" w:customStyle="1" w:styleId="pb">
    <w:name w:val="pb"/>
    <w:basedOn w:val="Normal"/>
  </w:style>
  <w:style w:type="paragraph" w:customStyle="1" w:styleId="Address">
    <w:name w:val="Address"/>
    <w:basedOn w:val="Normal"/>
  </w:style>
  <w:style w:type="paragraph" w:customStyle="1" w:styleId="Pre">
    <w:name w:val="Pre"/>
    <w:basedOn w:val="Normal"/>
    <w:rPr>
      <w:rFonts w:ascii="Courier New" w:eastAsia="Courier New" w:hAnsi="Courier New" w:cs="Courier New"/>
    </w:rPr>
  </w:style>
  <w:style w:type="paragraph" w:customStyle="1" w:styleId="Olwritely-toc-subheading">
    <w:name w:val="Ol_writely-toc-subheading"/>
    <w:basedOn w:val="Ol"/>
  </w:style>
  <w:style w:type="paragraph" w:customStyle="1" w:styleId="writely-toc-upper-roman">
    <w:name w:val="writely-toc-upper-roman"/>
    <w:basedOn w:val="Normal"/>
  </w:style>
  <w:style w:type="paragraph" w:customStyle="1" w:styleId="writely-toc-none">
    <w:name w:val="writely-toc-none"/>
    <w:basedOn w:val="Normal"/>
  </w:style>
  <w:style w:type="paragraph" w:styleId="Header">
    <w:name w:val="header"/>
    <w:basedOn w:val="Normal"/>
    <w:link w:val="HeaderChar"/>
    <w:uiPriority w:val="99"/>
    <w:unhideWhenUsed/>
    <w:rsid w:val="00FE01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01FA"/>
    <w:rPr>
      <w:color w:val="000000"/>
      <w:sz w:val="24"/>
      <w:szCs w:val="24"/>
      <w:shd w:val="solid" w:color="FFFFFF" w:fill="auto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FE01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01FA"/>
    <w:rPr>
      <w:color w:val="000000"/>
      <w:sz w:val="24"/>
      <w:szCs w:val="24"/>
      <w:shd w:val="solid" w:color="FFFFFF" w:fill="auto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Biblical Conversation</vt:lpstr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Biblical Conversation</dc:title>
  <dc:creator>David Rodgers</dc:creator>
  <cp:lastModifiedBy>David Rodgers</cp:lastModifiedBy>
  <cp:revision>2</cp:revision>
  <cp:lastPrinted>2010-03-31T04:20:00Z</cp:lastPrinted>
  <dcterms:created xsi:type="dcterms:W3CDTF">2010-03-31T04:22:00Z</dcterms:created>
  <dcterms:modified xsi:type="dcterms:W3CDTF">2010-03-31T04:22:00Z</dcterms:modified>
</cp:coreProperties>
</file>